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BA3C9C7-6218-49A3-8AC7-F7094DD39784}"/>
</file>

<file path=customXml/itemProps3.xml><?xml version="1.0" encoding="utf-8"?>
<ds:datastoreItem xmlns:ds="http://schemas.openxmlformats.org/officeDocument/2006/customXml" ds:itemID="{B572503C-BF82-4D66-B678-020E38C25BC3}"/>
</file>

<file path=customXml/itemProps4.xml><?xml version="1.0" encoding="utf-8"?>
<ds:datastoreItem xmlns:ds="http://schemas.openxmlformats.org/officeDocument/2006/customXml" ds:itemID="{80CEE1CB-32BA-4B59-985D-243E569E2E1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